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CF3A1" w14:textId="77777777" w:rsidR="00446E26" w:rsidRDefault="00000000">
      <w:pPr>
        <w:pStyle w:val="Heading1"/>
      </w:pPr>
      <w:r>
        <w:t>Columbiana County, Ohio – Clothing Resources</w:t>
      </w:r>
    </w:p>
    <w:p w14:paraId="597B28D3" w14:textId="36569C53" w:rsidR="00446E26" w:rsidRPr="00D74F01" w:rsidRDefault="00000000" w:rsidP="00D74F01">
      <w:pPr>
        <w:pStyle w:val="ListParagraph"/>
        <w:numPr>
          <w:ilvl w:val="0"/>
          <w:numId w:val="10"/>
        </w:numPr>
        <w:rPr>
          <w:b/>
          <w:bCs/>
        </w:rPr>
      </w:pPr>
      <w:r w:rsidRPr="00D74F01">
        <w:rPr>
          <w:b/>
          <w:bCs/>
        </w:rPr>
        <w:t>Nina’s Closet (via OhioCAN)</w:t>
      </w:r>
    </w:p>
    <w:p w14:paraId="442E97FC" w14:textId="77777777" w:rsidR="00D74F01" w:rsidRDefault="00000000" w:rsidP="00D74F01">
      <w:pPr>
        <w:pStyle w:val="ListParagraph"/>
        <w:numPr>
          <w:ilvl w:val="0"/>
          <w:numId w:val="12"/>
        </w:numPr>
      </w:pPr>
      <w:r>
        <w:t>Provides gently used clothing for children and adults, shoes, accessories, and nursery items</w:t>
      </w:r>
    </w:p>
    <w:p w14:paraId="6351273A" w14:textId="77777777" w:rsidR="00D74F01" w:rsidRDefault="00000000" w:rsidP="00D74F01">
      <w:pPr>
        <w:pStyle w:val="ListParagraph"/>
        <w:numPr>
          <w:ilvl w:val="1"/>
          <w:numId w:val="12"/>
        </w:numPr>
      </w:pPr>
      <w:r>
        <w:t>Open Tuesdays &amp; Thursdays 10am–2pm or by appointment</w:t>
      </w:r>
    </w:p>
    <w:p w14:paraId="64DA0F7A" w14:textId="26B7DADF" w:rsidR="00446E26" w:rsidRDefault="00000000" w:rsidP="00D74F01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="00D74F01" w:rsidRPr="00C23A15">
          <w:rPr>
            <w:rStyle w:val="Hyperlink"/>
          </w:rPr>
          <w:t>https://ohio-can.org/projects/ninascloset</w:t>
        </w:r>
      </w:hyperlink>
      <w:r w:rsidR="00D74F01">
        <w:t xml:space="preserve"> </w:t>
      </w:r>
    </w:p>
    <w:p w14:paraId="20270CA0" w14:textId="77777777" w:rsidR="00D74F01" w:rsidRDefault="00D74F01" w:rsidP="00D74F01">
      <w:pPr>
        <w:pStyle w:val="ListParagraph"/>
        <w:ind w:left="1620"/>
      </w:pPr>
    </w:p>
    <w:p w14:paraId="1C909995" w14:textId="0EDA3CC8" w:rsidR="00446E26" w:rsidRPr="00D74F01" w:rsidRDefault="00000000" w:rsidP="00D74F01">
      <w:pPr>
        <w:pStyle w:val="ListParagraph"/>
        <w:numPr>
          <w:ilvl w:val="0"/>
          <w:numId w:val="10"/>
        </w:numPr>
        <w:rPr>
          <w:b/>
          <w:bCs/>
        </w:rPr>
      </w:pPr>
      <w:r w:rsidRPr="00D74F01">
        <w:rPr>
          <w:b/>
          <w:bCs/>
        </w:rPr>
        <w:t>The Way Station</w:t>
      </w:r>
    </w:p>
    <w:p w14:paraId="394F61BD" w14:textId="77777777" w:rsidR="00D74F01" w:rsidRDefault="00000000" w:rsidP="00D74F01">
      <w:pPr>
        <w:pStyle w:val="ListParagraph"/>
        <w:numPr>
          <w:ilvl w:val="0"/>
          <w:numId w:val="12"/>
        </w:numPr>
      </w:pPr>
      <w:r>
        <w:t>Offers clothing, emergency assistance, and household items</w:t>
      </w:r>
    </w:p>
    <w:p w14:paraId="7260AFEF" w14:textId="5F058073" w:rsidR="00446E26" w:rsidRDefault="00000000" w:rsidP="00D74F01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="00D74F01" w:rsidRPr="00C23A15">
          <w:rPr>
            <w:rStyle w:val="Hyperlink"/>
          </w:rPr>
          <w:t>https://www.thewaystationinc.org</w:t>
        </w:r>
      </w:hyperlink>
      <w:r w:rsidR="00D74F01">
        <w:t xml:space="preserve"> </w:t>
      </w:r>
    </w:p>
    <w:p w14:paraId="6D51D5A8" w14:textId="77777777" w:rsidR="00D74F01" w:rsidRDefault="00D74F01" w:rsidP="00D74F01">
      <w:pPr>
        <w:pStyle w:val="ListParagraph"/>
        <w:ind w:left="1620"/>
      </w:pPr>
    </w:p>
    <w:p w14:paraId="024A569E" w14:textId="38884EBF" w:rsidR="00446E26" w:rsidRPr="00D74F01" w:rsidRDefault="00000000" w:rsidP="00D74F01">
      <w:pPr>
        <w:pStyle w:val="ListParagraph"/>
        <w:numPr>
          <w:ilvl w:val="0"/>
          <w:numId w:val="10"/>
        </w:numPr>
        <w:rPr>
          <w:b/>
          <w:bCs/>
        </w:rPr>
      </w:pPr>
      <w:r w:rsidRPr="00D74F01">
        <w:rPr>
          <w:b/>
          <w:bCs/>
        </w:rPr>
        <w:t>Food &amp; Clothing Pantry – Adjacent to Columbiana Counseling Center (Salem)</w:t>
      </w:r>
    </w:p>
    <w:p w14:paraId="78CCC8AB" w14:textId="77777777" w:rsidR="00D74F01" w:rsidRDefault="00000000" w:rsidP="00D74F01">
      <w:pPr>
        <w:pStyle w:val="ListParagraph"/>
        <w:numPr>
          <w:ilvl w:val="0"/>
          <w:numId w:val="12"/>
        </w:numPr>
      </w:pPr>
      <w:r>
        <w:t>Offers food and clothing for local residents in need</w:t>
      </w:r>
    </w:p>
    <w:p w14:paraId="5D1007BE" w14:textId="77777777" w:rsidR="00D74F01" w:rsidRDefault="00000000" w:rsidP="00D74F01">
      <w:pPr>
        <w:pStyle w:val="ListParagraph"/>
        <w:numPr>
          <w:ilvl w:val="1"/>
          <w:numId w:val="12"/>
        </w:numPr>
      </w:pPr>
      <w:r>
        <w:t>Open Tuesdays 10am–2pm</w:t>
      </w:r>
    </w:p>
    <w:p w14:paraId="78E9A95C" w14:textId="37CA0AE0" w:rsidR="00446E26" w:rsidRDefault="00000000" w:rsidP="00D74F01">
      <w:pPr>
        <w:pStyle w:val="ListParagraph"/>
        <w:numPr>
          <w:ilvl w:val="1"/>
          <w:numId w:val="12"/>
        </w:numPr>
      </w:pPr>
      <w:r>
        <w:t>Source: Salem News</w:t>
      </w:r>
    </w:p>
    <w:p w14:paraId="3E25560A" w14:textId="77777777" w:rsidR="00D74F01" w:rsidRDefault="00D74F01" w:rsidP="00D74F01">
      <w:pPr>
        <w:pStyle w:val="ListParagraph"/>
        <w:ind w:left="1620"/>
      </w:pPr>
    </w:p>
    <w:p w14:paraId="371336F2" w14:textId="53716533" w:rsidR="00446E26" w:rsidRPr="00D74F01" w:rsidRDefault="00000000" w:rsidP="00D74F01">
      <w:pPr>
        <w:pStyle w:val="ListParagraph"/>
        <w:numPr>
          <w:ilvl w:val="0"/>
          <w:numId w:val="10"/>
        </w:numPr>
        <w:rPr>
          <w:b/>
          <w:bCs/>
        </w:rPr>
      </w:pPr>
      <w:r w:rsidRPr="00D74F01">
        <w:rPr>
          <w:b/>
          <w:bCs/>
        </w:rPr>
        <w:t>First United Methodist Church – Free Clothes Pantry (Salem)</w:t>
      </w:r>
    </w:p>
    <w:p w14:paraId="735CEC87" w14:textId="77777777" w:rsidR="00D74F01" w:rsidRDefault="00000000" w:rsidP="00D74F01">
      <w:pPr>
        <w:pStyle w:val="ListParagraph"/>
        <w:numPr>
          <w:ilvl w:val="0"/>
          <w:numId w:val="12"/>
        </w:numPr>
      </w:pPr>
      <w:r>
        <w:t>Clothing, shoes, coats, and children’s clothes available</w:t>
      </w:r>
    </w:p>
    <w:p w14:paraId="32DF5F5C" w14:textId="77777777" w:rsidR="00D74F01" w:rsidRDefault="00000000" w:rsidP="00D74F01">
      <w:pPr>
        <w:pStyle w:val="ListParagraph"/>
        <w:numPr>
          <w:ilvl w:val="1"/>
          <w:numId w:val="12"/>
        </w:numPr>
      </w:pPr>
      <w:r>
        <w:t>Address: 244 S Broadway Ave, Salem, OH</w:t>
      </w:r>
    </w:p>
    <w:p w14:paraId="60FFE658" w14:textId="77777777" w:rsidR="00D74F01" w:rsidRDefault="00000000" w:rsidP="00D74F01">
      <w:pPr>
        <w:pStyle w:val="ListParagraph"/>
        <w:numPr>
          <w:ilvl w:val="1"/>
          <w:numId w:val="12"/>
        </w:numPr>
      </w:pPr>
      <w:r>
        <w:t>Open Saturdays 10am–12pm (seasonal availability)</w:t>
      </w:r>
    </w:p>
    <w:p w14:paraId="772FAA84" w14:textId="587A2590" w:rsidR="00446E26" w:rsidRDefault="00000000" w:rsidP="00D74F01">
      <w:pPr>
        <w:pStyle w:val="ListParagraph"/>
        <w:numPr>
          <w:ilvl w:val="1"/>
          <w:numId w:val="12"/>
        </w:numPr>
      </w:pPr>
      <w:r>
        <w:t>Source: Salem News</w:t>
      </w:r>
    </w:p>
    <w:p w14:paraId="01FB4301" w14:textId="77777777" w:rsidR="00D74F01" w:rsidRDefault="00D74F01" w:rsidP="00D74F01">
      <w:pPr>
        <w:pStyle w:val="ListParagraph"/>
        <w:ind w:left="1620"/>
      </w:pPr>
    </w:p>
    <w:p w14:paraId="7AAD8A87" w14:textId="60F38B41" w:rsidR="00446E26" w:rsidRPr="00D74F01" w:rsidRDefault="00000000" w:rsidP="00D74F01">
      <w:pPr>
        <w:pStyle w:val="ListParagraph"/>
        <w:numPr>
          <w:ilvl w:val="0"/>
          <w:numId w:val="10"/>
        </w:numPr>
        <w:rPr>
          <w:b/>
          <w:bCs/>
        </w:rPr>
      </w:pPr>
      <w:r w:rsidRPr="00D74F01">
        <w:rPr>
          <w:b/>
          <w:bCs/>
        </w:rPr>
        <w:t>Lake Mount Church of Christ Clothes Closet (New Waterford)</w:t>
      </w:r>
    </w:p>
    <w:p w14:paraId="7B9C59A7" w14:textId="77777777" w:rsidR="00D74F01" w:rsidRDefault="00000000" w:rsidP="00D74F01">
      <w:pPr>
        <w:pStyle w:val="ListParagraph"/>
        <w:numPr>
          <w:ilvl w:val="0"/>
          <w:numId w:val="12"/>
        </w:numPr>
      </w:pPr>
      <w:r>
        <w:t>Free clothing to people in need</w:t>
      </w:r>
    </w:p>
    <w:p w14:paraId="12BD385F" w14:textId="77777777" w:rsidR="00D74F01" w:rsidRDefault="00000000" w:rsidP="00D74F01">
      <w:pPr>
        <w:pStyle w:val="ListParagraph"/>
        <w:numPr>
          <w:ilvl w:val="1"/>
          <w:numId w:val="12"/>
        </w:numPr>
      </w:pPr>
      <w:r>
        <w:t>Address: 6290 State Route 7, New Waterford, OH</w:t>
      </w:r>
    </w:p>
    <w:p w14:paraId="33644C36" w14:textId="77777777" w:rsidR="00D74F01" w:rsidRDefault="00000000" w:rsidP="00D74F01">
      <w:pPr>
        <w:pStyle w:val="ListParagraph"/>
        <w:numPr>
          <w:ilvl w:val="1"/>
          <w:numId w:val="12"/>
        </w:numPr>
      </w:pPr>
      <w:r>
        <w:t>Open first Saturday monthly, 11am–2pm</w:t>
      </w:r>
    </w:p>
    <w:p w14:paraId="6EA8518E" w14:textId="182013B2" w:rsidR="00446E26" w:rsidRDefault="00000000" w:rsidP="00D74F01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="00D74F01" w:rsidRPr="00C23A15">
          <w:rPr>
            <w:rStyle w:val="Hyperlink"/>
          </w:rPr>
          <w:t>https://lakemountchurchofchrist.org/clothes-closet</w:t>
        </w:r>
      </w:hyperlink>
      <w:r w:rsidR="00D74F01">
        <w:t xml:space="preserve"> </w:t>
      </w:r>
    </w:p>
    <w:p w14:paraId="7FF130A2" w14:textId="77777777" w:rsidR="00D74F01" w:rsidRDefault="00D74F01" w:rsidP="00D74F01">
      <w:pPr>
        <w:pStyle w:val="ListParagraph"/>
        <w:ind w:left="1620"/>
      </w:pPr>
    </w:p>
    <w:p w14:paraId="4A4D9FCF" w14:textId="006E1B13" w:rsidR="00446E26" w:rsidRPr="00D74F01" w:rsidRDefault="00000000" w:rsidP="00D74F01">
      <w:pPr>
        <w:pStyle w:val="ListParagraph"/>
        <w:numPr>
          <w:ilvl w:val="0"/>
          <w:numId w:val="10"/>
        </w:numPr>
        <w:rPr>
          <w:b/>
          <w:bCs/>
        </w:rPr>
      </w:pPr>
      <w:r w:rsidRPr="00D74F01">
        <w:rPr>
          <w:b/>
          <w:bCs/>
        </w:rPr>
        <w:t>Catholic Charities Regional Agency (Columbiana County sites)</w:t>
      </w:r>
    </w:p>
    <w:p w14:paraId="62D4C785" w14:textId="77777777" w:rsidR="00D74F01" w:rsidRDefault="00000000" w:rsidP="00D74F01">
      <w:pPr>
        <w:pStyle w:val="ListParagraph"/>
        <w:numPr>
          <w:ilvl w:val="0"/>
          <w:numId w:val="12"/>
        </w:numPr>
      </w:pPr>
      <w:r>
        <w:t>Provides gently used clothing (especially for children), household items, and basic needs support</w:t>
      </w:r>
    </w:p>
    <w:p w14:paraId="1EF89F58" w14:textId="347831DE" w:rsidR="00446E26" w:rsidRDefault="00000000" w:rsidP="00D74F01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="00D74F01" w:rsidRPr="00C23A15">
          <w:rPr>
            <w:rStyle w:val="Hyperlink"/>
          </w:rPr>
          <w:t>https://www.ccdoy.org/locations/catholic-charities-regional-agency</w:t>
        </w:r>
      </w:hyperlink>
      <w:r w:rsidR="00D74F01">
        <w:t xml:space="preserve"> </w:t>
      </w:r>
    </w:p>
    <w:p w14:paraId="4305AFF6" w14:textId="596A220A" w:rsidR="00446E26" w:rsidRPr="00D74F01" w:rsidRDefault="00000000" w:rsidP="00D74F01">
      <w:pPr>
        <w:pStyle w:val="ListParagraph"/>
        <w:numPr>
          <w:ilvl w:val="0"/>
          <w:numId w:val="10"/>
        </w:numPr>
        <w:rPr>
          <w:b/>
          <w:bCs/>
        </w:rPr>
      </w:pPr>
      <w:r w:rsidRPr="00D74F01">
        <w:rPr>
          <w:b/>
          <w:bCs/>
        </w:rPr>
        <w:t>Brightside Project – Back to School Clothing Voucher</w:t>
      </w:r>
    </w:p>
    <w:p w14:paraId="49C5C229" w14:textId="77777777" w:rsidR="00D74F01" w:rsidRDefault="00000000" w:rsidP="00D74F01">
      <w:pPr>
        <w:pStyle w:val="ListParagraph"/>
        <w:numPr>
          <w:ilvl w:val="0"/>
          <w:numId w:val="12"/>
        </w:numPr>
      </w:pPr>
      <w:r>
        <w:t>Vouchers for clothing and shoes for students grades K–9 in Salem City Schools, with plans to expand countywide</w:t>
      </w:r>
    </w:p>
    <w:p w14:paraId="5A3CC3EC" w14:textId="77777777" w:rsidR="00250D8A" w:rsidRDefault="00000000" w:rsidP="00D74F01">
      <w:pPr>
        <w:pStyle w:val="ListParagraph"/>
        <w:numPr>
          <w:ilvl w:val="0"/>
          <w:numId w:val="12"/>
        </w:numPr>
      </w:pPr>
      <w:r>
        <w:t>Requirements: proof of residency and child’s birth certificate</w:t>
      </w:r>
    </w:p>
    <w:p w14:paraId="4C3C44A9" w14:textId="5787B483" w:rsidR="00446E26" w:rsidRDefault="00000000" w:rsidP="00250D8A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="00250D8A" w:rsidRPr="00C23A15">
          <w:rPr>
            <w:rStyle w:val="Hyperlink"/>
          </w:rPr>
          <w:t>https://www.brightsideprojectohio.org/back-to-school-clothing</w:t>
        </w:r>
      </w:hyperlink>
      <w:r w:rsidR="00250D8A">
        <w:t xml:space="preserve"> </w:t>
      </w:r>
    </w:p>
    <w:sectPr w:rsidR="00446E2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4DC7A23"/>
    <w:multiLevelType w:val="hybridMultilevel"/>
    <w:tmpl w:val="C376F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80B88"/>
    <w:multiLevelType w:val="hybridMultilevel"/>
    <w:tmpl w:val="13BEE01A"/>
    <w:lvl w:ilvl="0" w:tplc="7868A452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74CB544B"/>
    <w:multiLevelType w:val="hybridMultilevel"/>
    <w:tmpl w:val="18A26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291134">
    <w:abstractNumId w:val="8"/>
  </w:num>
  <w:num w:numId="2" w16cid:durableId="973875986">
    <w:abstractNumId w:val="6"/>
  </w:num>
  <w:num w:numId="3" w16cid:durableId="239338589">
    <w:abstractNumId w:val="5"/>
  </w:num>
  <w:num w:numId="4" w16cid:durableId="947546945">
    <w:abstractNumId w:val="4"/>
  </w:num>
  <w:num w:numId="5" w16cid:durableId="892230158">
    <w:abstractNumId w:val="7"/>
  </w:num>
  <w:num w:numId="6" w16cid:durableId="1508866087">
    <w:abstractNumId w:val="3"/>
  </w:num>
  <w:num w:numId="7" w16cid:durableId="893658642">
    <w:abstractNumId w:val="2"/>
  </w:num>
  <w:num w:numId="8" w16cid:durableId="70780494">
    <w:abstractNumId w:val="1"/>
  </w:num>
  <w:num w:numId="9" w16cid:durableId="563104616">
    <w:abstractNumId w:val="0"/>
  </w:num>
  <w:num w:numId="10" w16cid:durableId="1428497750">
    <w:abstractNumId w:val="11"/>
  </w:num>
  <w:num w:numId="11" w16cid:durableId="1661806140">
    <w:abstractNumId w:val="9"/>
  </w:num>
  <w:num w:numId="12" w16cid:durableId="3713931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50D8A"/>
    <w:rsid w:val="0029639D"/>
    <w:rsid w:val="00326F90"/>
    <w:rsid w:val="00446E26"/>
    <w:rsid w:val="00512793"/>
    <w:rsid w:val="00532585"/>
    <w:rsid w:val="00AA1D8D"/>
    <w:rsid w:val="00B40417"/>
    <w:rsid w:val="00B47730"/>
    <w:rsid w:val="00CB0664"/>
    <w:rsid w:val="00D74F01"/>
    <w:rsid w:val="00E2343C"/>
    <w:rsid w:val="00F5034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09F5AA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74F0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4F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kemountchurchofchrist.org/clothes-closet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thewaystationinc.or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hio-can.org/projects/ninascloset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brightsideprojectohio.org/back-to-school-cloth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cdoy.org/locations/catholic-charities-regional-agen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1645</Characters>
  <Application>Microsoft Office Word</Application>
  <DocSecurity>0</DocSecurity>
  <Lines>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5</cp:revision>
  <dcterms:created xsi:type="dcterms:W3CDTF">2025-10-02T14:54:00Z</dcterms:created>
  <dcterms:modified xsi:type="dcterms:W3CDTF">2026-01-21T17:12:00Z</dcterms:modified>
  <cp:category/>
</cp:coreProperties>
</file>